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gesamtes Haus </w:t>
            </w:r>
          </w:p>
          <w:p>
            <w:pPr>
              <w:spacing w:before="0" w:after="0" w:line="240" w:lineRule="auto"/>
            </w:pPr>
            <w:r>
              <w:t>DG- UG </w:t>
            </w:r>
          </w:p>
          <w:p>
            <w:pPr>
              <w:spacing w:before="0" w:after="0" w:line="240" w:lineRule="auto"/>
            </w:pPr>
            <w:r>
              <w:t>Kanin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21171345" name="4234af2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80803970" name="4234af20-caac-11f0-a272-11a42cc6b89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</w:tc>
        <w:tc>
          <w:p>
            <w:pPr>
              <w:spacing w:before="0" w:after="0" w:line="240" w:lineRule="auto"/>
            </w:pPr>
            <w:r>
              <w:t>Decke / Boden / Wand </w:t>
            </w:r>
          </w:p>
        </w:tc>
        <w:tc>
          <w:p>
            <w:pPr>
              <w:spacing w:before="0" w:after="0" w:line="240" w:lineRule="auto"/>
            </w:pPr>
            <w:r>
              <w:t>Spanplatten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09855943" name="60d6c94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84382165" name="60d6c940-caac-11f0-a272-11a42cc6b89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48875917" name="b47caa6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19288899" name="b47caa60-caac-11f0-a272-11a42cc6b89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74739961" name="d10e822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9781324" name="d10e8220-caac-11f0-a272-11a42cc6b89f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>Jg. 2000</w:t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alle Zimmer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</w:tc>
        <w:tc>
          <w:p>
            <w:pPr>
              <w:spacing w:before="0" w:after="0" w:line="240" w:lineRule="auto"/>
            </w:pPr>
            <w:r>
              <w:t>Wand / Decke / Boden </w:t>
            </w:r>
          </w:p>
        </w:tc>
        <w:tc>
          <w:p>
            <w:pPr>
              <w:spacing w:before="0" w:after="0" w:line="240" w:lineRule="auto"/>
            </w:pPr>
            <w:r>
              <w:t>Spanplatten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27143974" name="eb21291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54321247" name="eb212910-caac-11f0-a272-11a42cc6b89f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94698899" name="557661e0-caad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6624118" name="557661e0-caad-11f0-a272-11a42cc6b89f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Küche / WC / Stallraum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</w:tc>
        <w:tc>
          <w:p>
            <w:pPr>
              <w:spacing w:before="0" w:after="0" w:line="240" w:lineRule="auto"/>
            </w:pPr>
            <w:r>
              <w:t>Wand / 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08894597" name="e69e4390-caad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68518992" name="e69e4390-caad-11f0-a272-11a42cc6b89f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>Jg. 2000</w:t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Heizraum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28848" name="58a7fd50-caa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61123757" name="58a7fd50-caae-11f0-a272-11a42cc6b89f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Heizraum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67701088" name="7edeb450-caa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84291214" name="7edeb450-caae-11f0-a272-11a42cc6b89f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Garage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</w:tc>
        <w:tc>
          <w:p>
            <w:pPr>
              <w:spacing w:before="0" w:after="0" w:line="240" w:lineRule="auto"/>
            </w:pPr>
            <w:r>
              <w:t>Wand / 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35303099" name="b1e5c0f0-caa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89398311" name="b1e5c0f0-caae-11f0-a272-11a42cc6b89f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>EG- DG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44016521" name="63f7b0f0-caaf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14327990" name="63f7b0f0-caaf-11f0-a272-11a42cc6b89f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5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Leimensteigstrasse 31, 9054 Schlatt-Haslen</w:t>
          </w:r>
        </w:p>
        <w:p>
          <w:pPr>
            <w:spacing w:before="0" w:after="0"/>
          </w:pPr>
          <w:r>
            <w:t>605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footer.xml" Type="http://schemas.openxmlformats.org/officeDocument/2006/relationships/footer" Id="rId1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